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B086E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591F3E06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1E9B52C2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47C2A981" w14:textId="77777777" w:rsidR="00601F97" w:rsidRDefault="00601F97" w:rsidP="00917F57">
      <w:pPr>
        <w:spacing w:line="480" w:lineRule="auto"/>
        <w:rPr>
          <w:rFonts w:ascii="Calibri" w:hAnsi="Calibri" w:cs="Arial"/>
          <w:b/>
          <w:sz w:val="22"/>
          <w:szCs w:val="22"/>
        </w:rPr>
      </w:pPr>
    </w:p>
    <w:p w14:paraId="11ED8937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60B5C42B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38338083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2AD5E1BB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A4188FD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F314BBE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1339F33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46F4603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BDDBCCC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04A0EAE7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C605F16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82C8731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2F4B1F1F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FF5A434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DA944B8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1BE1AFE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151E3514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2E6F996" w14:textId="77777777" w:rsidR="00446FDE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3201C79C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09537687" w14:textId="5875D84A" w:rsidR="00F96935" w:rsidRDefault="00F96935" w:rsidP="00917F57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8D3A3E">
        <w:rPr>
          <w:rFonts w:ascii="Calibri" w:hAnsi="Calibri" w:cs="Tahoma"/>
          <w:b/>
          <w:sz w:val="22"/>
          <w:szCs w:val="22"/>
        </w:rPr>
        <w:t xml:space="preserve">tj.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917F57">
        <w:rPr>
          <w:rFonts w:ascii="Calibri" w:hAnsi="Calibri" w:cs="Tahoma"/>
          <w:b/>
          <w:sz w:val="22"/>
          <w:szCs w:val="22"/>
        </w:rPr>
        <w:t>4</w:t>
      </w:r>
      <w:r w:rsidR="005D2545">
        <w:rPr>
          <w:rFonts w:ascii="Calibri" w:hAnsi="Calibri" w:cs="Tahoma"/>
          <w:b/>
          <w:sz w:val="22"/>
          <w:szCs w:val="22"/>
        </w:rPr>
        <w:t xml:space="preserve"> r. poz. 1</w:t>
      </w:r>
      <w:r w:rsidR="00917F57">
        <w:rPr>
          <w:rFonts w:ascii="Calibri" w:hAnsi="Calibri" w:cs="Tahoma"/>
          <w:b/>
          <w:sz w:val="22"/>
          <w:szCs w:val="22"/>
        </w:rPr>
        <w:t>320</w:t>
      </w:r>
      <w:r w:rsidR="008449B5">
        <w:rPr>
          <w:rFonts w:ascii="Calibri" w:hAnsi="Calibri" w:cs="Tahoma"/>
          <w:b/>
          <w:sz w:val="22"/>
          <w:szCs w:val="22"/>
        </w:rPr>
        <w:t xml:space="preserve"> ze zm.</w:t>
      </w:r>
      <w:r>
        <w:rPr>
          <w:rFonts w:ascii="Calibri" w:hAnsi="Calibri" w:cs="Tahoma"/>
          <w:b/>
          <w:sz w:val="22"/>
          <w:szCs w:val="22"/>
        </w:rPr>
        <w:t xml:space="preserve">) na </w:t>
      </w:r>
      <w:r w:rsidR="000A4D70" w:rsidRPr="000A4D70">
        <w:rPr>
          <w:rFonts w:ascii="Calibri" w:hAnsi="Calibri" w:cs="Tahoma"/>
          <w:b/>
          <w:sz w:val="22"/>
          <w:szCs w:val="22"/>
        </w:rPr>
        <w:t xml:space="preserve">świadczenie usług polegających na zapewnieniu całodobowej opieki weterynaryjnej na terenie Gminy Osielsko </w:t>
      </w:r>
      <w:r w:rsidR="000A4D70">
        <w:rPr>
          <w:rFonts w:ascii="Calibri" w:hAnsi="Calibri" w:cs="Tahoma"/>
          <w:b/>
          <w:sz w:val="22"/>
          <w:szCs w:val="22"/>
        </w:rPr>
        <w:t xml:space="preserve">                 </w:t>
      </w:r>
      <w:r w:rsidR="000A4D70" w:rsidRPr="000A4D70">
        <w:rPr>
          <w:rFonts w:ascii="Calibri" w:hAnsi="Calibri" w:cs="Tahoma"/>
          <w:b/>
          <w:sz w:val="22"/>
          <w:szCs w:val="22"/>
        </w:rPr>
        <w:t>w 202</w:t>
      </w:r>
      <w:r w:rsidR="008449B5">
        <w:rPr>
          <w:rFonts w:ascii="Calibri" w:hAnsi="Calibri" w:cs="Tahoma"/>
          <w:b/>
          <w:sz w:val="22"/>
          <w:szCs w:val="22"/>
        </w:rPr>
        <w:t>6</w:t>
      </w:r>
      <w:r w:rsidR="000A4D70">
        <w:rPr>
          <w:rFonts w:ascii="Calibri" w:hAnsi="Calibri" w:cs="Tahoma"/>
          <w:b/>
          <w:sz w:val="22"/>
          <w:szCs w:val="22"/>
        </w:rPr>
        <w:t xml:space="preserve"> </w:t>
      </w:r>
      <w:r w:rsidR="000A4D70" w:rsidRPr="000A4D70">
        <w:rPr>
          <w:rFonts w:ascii="Calibri" w:hAnsi="Calibri" w:cs="Tahoma"/>
          <w:b/>
          <w:sz w:val="22"/>
          <w:szCs w:val="22"/>
        </w:rPr>
        <w:t>r.</w:t>
      </w:r>
      <w:r w:rsidR="006C53E3" w:rsidRPr="006C53E3">
        <w:rPr>
          <w:rFonts w:ascii="Calibri" w:hAnsi="Calibri" w:cs="Tahoma"/>
          <w:b/>
          <w:sz w:val="22"/>
          <w:szCs w:val="22"/>
        </w:rPr>
        <w:t xml:space="preserve"> </w:t>
      </w:r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IiZP.271.U</w:t>
      </w:r>
      <w:r>
        <w:rPr>
          <w:rFonts w:ascii="Calibri" w:hAnsi="Calibri" w:cs="Tahoma"/>
          <w:b/>
          <w:sz w:val="22"/>
          <w:szCs w:val="22"/>
        </w:rPr>
        <w:t>.</w:t>
      </w:r>
      <w:r w:rsidR="008449B5">
        <w:rPr>
          <w:rFonts w:ascii="Calibri" w:hAnsi="Calibri" w:cs="Tahoma"/>
          <w:b/>
          <w:sz w:val="22"/>
          <w:szCs w:val="22"/>
        </w:rPr>
        <w:t>1</w:t>
      </w:r>
      <w:r w:rsidR="00C80ECE">
        <w:rPr>
          <w:rFonts w:ascii="Calibri" w:hAnsi="Calibri" w:cs="Tahoma"/>
          <w:b/>
          <w:sz w:val="22"/>
          <w:szCs w:val="22"/>
        </w:rPr>
        <w:t>6</w:t>
      </w:r>
      <w:r w:rsidR="007E3F34">
        <w:rPr>
          <w:rFonts w:ascii="Calibri" w:hAnsi="Calibri" w:cs="Tahoma"/>
          <w:b/>
          <w:sz w:val="22"/>
          <w:szCs w:val="22"/>
        </w:rPr>
        <w:t>.202</w:t>
      </w:r>
      <w:r w:rsidR="00917F57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61F6DE20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56B45D98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6077869B" w14:textId="77777777" w:rsidR="00217604" w:rsidRDefault="00217604" w:rsidP="00446FDE">
      <w:pPr>
        <w:rPr>
          <w:rFonts w:ascii="Calibri" w:hAnsi="Calibri" w:cs="Tahoma"/>
          <w:b/>
          <w:sz w:val="22"/>
          <w:szCs w:val="22"/>
        </w:rPr>
      </w:pPr>
    </w:p>
    <w:p w14:paraId="6473C1D9" w14:textId="03B1960F" w:rsidR="00917F57" w:rsidRPr="008B1FA8" w:rsidRDefault="00917F57" w:rsidP="00917F57">
      <w:pPr>
        <w:ind w:left="284"/>
        <w:jc w:val="both"/>
        <w:rPr>
          <w:rFonts w:ascii="Calibri" w:hAnsi="Calibri" w:cs="Tahoma"/>
          <w:b/>
          <w:sz w:val="22"/>
          <w:szCs w:val="22"/>
        </w:rPr>
      </w:pPr>
      <w:r w:rsidRPr="008B1FA8">
        <w:rPr>
          <w:rFonts w:ascii="Calibri" w:hAnsi="Calibri" w:cs="Tahoma"/>
          <w:b/>
          <w:sz w:val="22"/>
          <w:szCs w:val="22"/>
        </w:rPr>
        <w:t>Łączną kwotę brutto</w:t>
      </w:r>
      <w:r w:rsidR="00DD3461">
        <w:rPr>
          <w:rFonts w:ascii="Calibri" w:hAnsi="Calibri" w:cs="Tahoma"/>
          <w:b/>
          <w:sz w:val="22"/>
          <w:szCs w:val="22"/>
        </w:rPr>
        <w:t xml:space="preserve"> </w:t>
      </w:r>
      <w:r w:rsidRPr="008B1FA8">
        <w:rPr>
          <w:rFonts w:ascii="Calibri" w:hAnsi="Calibri" w:cs="Tahoma"/>
          <w:b/>
          <w:sz w:val="22"/>
          <w:szCs w:val="22"/>
        </w:rPr>
        <w:t>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 xml:space="preserve"> </w:t>
      </w:r>
    </w:p>
    <w:p w14:paraId="47E07DFE" w14:textId="042F5BC8" w:rsidR="00917F57" w:rsidRPr="008B1FA8" w:rsidRDefault="00DD3461" w:rsidP="00917F57">
      <w:pPr>
        <w:ind w:left="284"/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n</w:t>
      </w:r>
      <w:r w:rsidR="00917F57" w:rsidRPr="008B1FA8">
        <w:rPr>
          <w:rFonts w:ascii="Calibri" w:hAnsi="Calibri" w:cs="Tahoma"/>
          <w:b/>
          <w:sz w:val="22"/>
          <w:szCs w:val="22"/>
        </w:rPr>
        <w:t>etto</w:t>
      </w:r>
      <w:r>
        <w:rPr>
          <w:rFonts w:ascii="Calibri" w:hAnsi="Calibri" w:cs="Tahoma"/>
          <w:b/>
          <w:sz w:val="22"/>
          <w:szCs w:val="22"/>
        </w:rPr>
        <w:t xml:space="preserve"> </w:t>
      </w:r>
      <w:r w:rsidR="00917F57" w:rsidRPr="008B1FA8">
        <w:rPr>
          <w:rFonts w:ascii="Calibri" w:hAnsi="Calibri" w:cs="Tahoma"/>
          <w:b/>
          <w:sz w:val="22"/>
          <w:szCs w:val="22"/>
        </w:rPr>
        <w:t>…………………………………………………</w:t>
      </w:r>
    </w:p>
    <w:p w14:paraId="0A4E6327" w14:textId="77777777" w:rsidR="00917F57" w:rsidRPr="008B1FA8" w:rsidRDefault="00917F57" w:rsidP="00917F57">
      <w:pPr>
        <w:ind w:left="284"/>
        <w:jc w:val="both"/>
        <w:rPr>
          <w:rFonts w:ascii="Calibri" w:hAnsi="Calibri" w:cs="Tahoma"/>
          <w:b/>
          <w:sz w:val="22"/>
          <w:szCs w:val="22"/>
        </w:rPr>
      </w:pPr>
      <w:r w:rsidRPr="008B1FA8">
        <w:rPr>
          <w:rFonts w:ascii="Calibri" w:hAnsi="Calibri" w:cs="Tahoma"/>
          <w:b/>
          <w:sz w:val="22"/>
          <w:szCs w:val="22"/>
        </w:rPr>
        <w:t>VAT………</w:t>
      </w:r>
      <w:r>
        <w:rPr>
          <w:rFonts w:ascii="Calibri" w:hAnsi="Calibri" w:cs="Tahoma"/>
          <w:b/>
          <w:sz w:val="22"/>
          <w:szCs w:val="22"/>
        </w:rPr>
        <w:t>% ……………………………zł</w:t>
      </w:r>
    </w:p>
    <w:p w14:paraId="7C3E7587" w14:textId="73C85566" w:rsidR="00917F57" w:rsidRPr="00835D50" w:rsidRDefault="00DD3461" w:rsidP="00917F57">
      <w:pPr>
        <w:ind w:left="284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s</w:t>
      </w:r>
      <w:r w:rsidR="00917F57" w:rsidRPr="008B1FA8">
        <w:rPr>
          <w:rFonts w:ascii="Calibri" w:hAnsi="Calibri" w:cs="Tahoma"/>
          <w:b/>
          <w:sz w:val="22"/>
          <w:szCs w:val="22"/>
        </w:rPr>
        <w:t>łownie brutto………………………………………………………………………………</w:t>
      </w:r>
    </w:p>
    <w:p w14:paraId="032FBC40" w14:textId="77777777" w:rsidR="006C53E3" w:rsidRPr="00E07B77" w:rsidRDefault="006C53E3" w:rsidP="006C53E3">
      <w:pPr>
        <w:ind w:firstLine="284"/>
        <w:rPr>
          <w:rFonts w:ascii="Calibri" w:hAnsi="Calibri" w:cs="Calibri"/>
          <w:b/>
          <w:sz w:val="22"/>
          <w:szCs w:val="22"/>
        </w:rPr>
      </w:pPr>
    </w:p>
    <w:p w14:paraId="3B60A1BA" w14:textId="77777777" w:rsidR="00C577B0" w:rsidRPr="00C577B0" w:rsidRDefault="00C577B0" w:rsidP="00DD3461">
      <w:pPr>
        <w:tabs>
          <w:tab w:val="left" w:pos="0"/>
          <w:tab w:val="left" w:pos="300"/>
        </w:tabs>
        <w:jc w:val="both"/>
        <w:rPr>
          <w:rFonts w:ascii="Calibri" w:hAnsi="Calibri" w:cs="Tahoma"/>
          <w:b/>
          <w:bCs/>
          <w:sz w:val="22"/>
          <w:szCs w:val="22"/>
        </w:rPr>
      </w:pPr>
    </w:p>
    <w:p w14:paraId="05291FA3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15AF5322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02150B8F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7C691602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667E393F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136713A9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7469F1D7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1F6FAED5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W </w:t>
      </w:r>
      <w:r>
        <w:rPr>
          <w:rFonts w:ascii="Calibri" w:hAnsi="Calibri" w:cs="Arial"/>
          <w:bCs/>
          <w:sz w:val="22"/>
          <w:szCs w:val="22"/>
          <w:lang w:eastAsia="ar-SA"/>
        </w:rPr>
        <w:lastRenderedPageBreak/>
        <w:t>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1A92E03F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0FB19394" w14:textId="77777777" w:rsidR="00F96935" w:rsidRDefault="00F96935">
      <w:pPr>
        <w:jc w:val="both"/>
        <w:rPr>
          <w:rFonts w:ascii="Arial" w:hAnsi="Arial" w:cs="Arial"/>
          <w:bCs/>
        </w:rPr>
      </w:pPr>
    </w:p>
    <w:p w14:paraId="2A773B35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3181"/>
        <w:gridCol w:w="4907"/>
      </w:tblGrid>
      <w:tr w:rsidR="00F96935" w14:paraId="6979E4AE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B271AB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6638129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102D9188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F34D91C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130C4733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446DB6E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2D5CB3E0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86D5298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7506703A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16762E9C" w14:textId="77777777"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5914392E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77E288C0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8A5354C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04FA6EB8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EE6DF20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0A0AC145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59A52418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2F66971E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0DC0310B" w14:textId="77777777" w:rsidR="006C53E3" w:rsidRDefault="006C53E3" w:rsidP="00503D1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1262FFD" w14:textId="77777777" w:rsidR="006C53E3" w:rsidRPr="00917F57" w:rsidRDefault="00F96935" w:rsidP="00917F57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8B338B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4E914DB7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510BD134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D659EFE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32377591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375F3E59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BE7A024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FF76DAD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447EE522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60ED9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1946623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1F153E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1D0CDF5C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53291BB2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6B186D67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29FE4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042D7A7D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11E17FA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12EBCC9E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1588C9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FC0BD70" w14:textId="77777777" w:rsidR="005D2545" w:rsidRDefault="00F96935" w:rsidP="005D2545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00305C17" w14:textId="77777777" w:rsidR="005D2545" w:rsidRDefault="005D2545" w:rsidP="005D2545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5A498F22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5304EEB5" w14:textId="77777777" w:rsidR="00F40AAE" w:rsidRDefault="00F96935" w:rsidP="00503D1F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7F46786E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4D871CA1" w14:textId="77777777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446FDE"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53623251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7931217E" w14:textId="77777777" w:rsidR="00CC1222" w:rsidRPr="005D2545" w:rsidRDefault="00F96935" w:rsidP="005D254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6CDED755" w14:textId="77777777" w:rsidR="005D2545" w:rsidRDefault="005D2545">
      <w:pPr>
        <w:suppressAutoHyphens/>
        <w:spacing w:before="120"/>
        <w:ind w:left="5672"/>
        <w:rPr>
          <w:rFonts w:ascii="Arial" w:hAnsi="Arial" w:cs="Arial"/>
          <w:bCs/>
          <w:lang w:eastAsia="ar-SA"/>
        </w:rPr>
      </w:pPr>
    </w:p>
    <w:p w14:paraId="3BF7BBC2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43574F">
      <w:footerReference w:type="even" r:id="rId7"/>
      <w:footerReference w:type="default" r:id="rId8"/>
      <w:pgSz w:w="11907" w:h="16840"/>
      <w:pgMar w:top="426" w:right="1418" w:bottom="568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DD898" w14:textId="77777777" w:rsidR="00AF06D4" w:rsidRDefault="00AF06D4">
      <w:r>
        <w:separator/>
      </w:r>
    </w:p>
  </w:endnote>
  <w:endnote w:type="continuationSeparator" w:id="0">
    <w:p w14:paraId="78445AFF" w14:textId="77777777" w:rsidR="00AF06D4" w:rsidRDefault="00AF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charset w:val="80"/>
    <w:family w:val="auto"/>
    <w:pitch w:val="default"/>
    <w:sig w:usb0="00000000" w:usb1="0000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FA47F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0C75F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98DD9" w14:textId="77777777" w:rsidR="00AF06D4" w:rsidRDefault="00AF06D4">
      <w:r>
        <w:separator/>
      </w:r>
    </w:p>
  </w:footnote>
  <w:footnote w:type="continuationSeparator" w:id="0">
    <w:p w14:paraId="635A9646" w14:textId="77777777" w:rsidR="00AF06D4" w:rsidRDefault="00AF0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DB3"/>
    <w:multiLevelType w:val="hybridMultilevel"/>
    <w:tmpl w:val="A440D978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91E21B9"/>
    <w:multiLevelType w:val="hybridMultilevel"/>
    <w:tmpl w:val="9EF832AC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F4AD8"/>
    <w:multiLevelType w:val="multilevel"/>
    <w:tmpl w:val="82986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947733">
    <w:abstractNumId w:val="9"/>
  </w:num>
  <w:num w:numId="2" w16cid:durableId="1573348875">
    <w:abstractNumId w:val="7"/>
  </w:num>
  <w:num w:numId="3" w16cid:durableId="2054764166">
    <w:abstractNumId w:val="6"/>
  </w:num>
  <w:num w:numId="4" w16cid:durableId="1992639873">
    <w:abstractNumId w:val="5"/>
  </w:num>
  <w:num w:numId="5" w16cid:durableId="573127358">
    <w:abstractNumId w:val="4"/>
  </w:num>
  <w:num w:numId="6" w16cid:durableId="1083529454">
    <w:abstractNumId w:val="8"/>
  </w:num>
  <w:num w:numId="7" w16cid:durableId="1920139473">
    <w:abstractNumId w:val="3"/>
  </w:num>
  <w:num w:numId="8" w16cid:durableId="1857502230">
    <w:abstractNumId w:val="2"/>
  </w:num>
  <w:num w:numId="9" w16cid:durableId="1648170356">
    <w:abstractNumId w:val="1"/>
  </w:num>
  <w:num w:numId="10" w16cid:durableId="781344809">
    <w:abstractNumId w:val="0"/>
  </w:num>
  <w:num w:numId="11" w16cid:durableId="1302812131">
    <w:abstractNumId w:val="21"/>
  </w:num>
  <w:num w:numId="12" w16cid:durableId="1025138098">
    <w:abstractNumId w:val="19"/>
  </w:num>
  <w:num w:numId="13" w16cid:durableId="1134367948">
    <w:abstractNumId w:val="16"/>
  </w:num>
  <w:num w:numId="14" w16cid:durableId="167452711">
    <w:abstractNumId w:val="25"/>
  </w:num>
  <w:num w:numId="15" w16cid:durableId="848565638">
    <w:abstractNumId w:val="23"/>
  </w:num>
  <w:num w:numId="16" w16cid:durableId="1522351905">
    <w:abstractNumId w:val="13"/>
  </w:num>
  <w:num w:numId="17" w16cid:durableId="664864121">
    <w:abstractNumId w:val="24"/>
  </w:num>
  <w:num w:numId="18" w16cid:durableId="609362471">
    <w:abstractNumId w:val="27"/>
  </w:num>
  <w:num w:numId="19" w16cid:durableId="1693795452">
    <w:abstractNumId w:val="15"/>
  </w:num>
  <w:num w:numId="20" w16cid:durableId="91902072">
    <w:abstractNumId w:val="20"/>
  </w:num>
  <w:num w:numId="21" w16cid:durableId="1271738008">
    <w:abstractNumId w:val="11"/>
  </w:num>
  <w:num w:numId="22" w16cid:durableId="846332682">
    <w:abstractNumId w:val="12"/>
  </w:num>
  <w:num w:numId="23" w16cid:durableId="1247151442">
    <w:abstractNumId w:val="18"/>
  </w:num>
  <w:num w:numId="24" w16cid:durableId="1347632830">
    <w:abstractNumId w:val="26"/>
  </w:num>
  <w:num w:numId="25" w16cid:durableId="849753284">
    <w:abstractNumId w:val="22"/>
  </w:num>
  <w:num w:numId="26" w16cid:durableId="275530424">
    <w:abstractNumId w:val="10"/>
  </w:num>
  <w:num w:numId="27" w16cid:durableId="1448504340">
    <w:abstractNumId w:val="17"/>
  </w:num>
  <w:num w:numId="28" w16cid:durableId="919765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547"/>
    <w:rsid w:val="00000D50"/>
    <w:rsid w:val="00003B04"/>
    <w:rsid w:val="00004847"/>
    <w:rsid w:val="00004A6D"/>
    <w:rsid w:val="000054CF"/>
    <w:rsid w:val="000061C6"/>
    <w:rsid w:val="0000620C"/>
    <w:rsid w:val="000067D0"/>
    <w:rsid w:val="00006838"/>
    <w:rsid w:val="00007262"/>
    <w:rsid w:val="00007449"/>
    <w:rsid w:val="000109C0"/>
    <w:rsid w:val="0001328A"/>
    <w:rsid w:val="00020391"/>
    <w:rsid w:val="0002094A"/>
    <w:rsid w:val="00023FED"/>
    <w:rsid w:val="00024FED"/>
    <w:rsid w:val="00030462"/>
    <w:rsid w:val="00031C95"/>
    <w:rsid w:val="000330F0"/>
    <w:rsid w:val="00037DB7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8AC"/>
    <w:rsid w:val="00081974"/>
    <w:rsid w:val="000840F1"/>
    <w:rsid w:val="00084E98"/>
    <w:rsid w:val="00084F6A"/>
    <w:rsid w:val="0009157D"/>
    <w:rsid w:val="00094AB4"/>
    <w:rsid w:val="00095559"/>
    <w:rsid w:val="000A1F65"/>
    <w:rsid w:val="000A4D70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6CD2"/>
    <w:rsid w:val="000D72AF"/>
    <w:rsid w:val="000D7B1D"/>
    <w:rsid w:val="000E2C00"/>
    <w:rsid w:val="000E3273"/>
    <w:rsid w:val="000E61D4"/>
    <w:rsid w:val="000F1F7A"/>
    <w:rsid w:val="000F3545"/>
    <w:rsid w:val="000F4214"/>
    <w:rsid w:val="001016EA"/>
    <w:rsid w:val="001048A6"/>
    <w:rsid w:val="001057A2"/>
    <w:rsid w:val="001057AB"/>
    <w:rsid w:val="00106228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003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B64"/>
    <w:rsid w:val="001C0D6F"/>
    <w:rsid w:val="001C0ECD"/>
    <w:rsid w:val="001C5ECD"/>
    <w:rsid w:val="001C7734"/>
    <w:rsid w:val="001D0099"/>
    <w:rsid w:val="001D1567"/>
    <w:rsid w:val="001D2EDF"/>
    <w:rsid w:val="001E1192"/>
    <w:rsid w:val="001E2E78"/>
    <w:rsid w:val="001E3DF3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071C4"/>
    <w:rsid w:val="00210144"/>
    <w:rsid w:val="00211A99"/>
    <w:rsid w:val="00211E94"/>
    <w:rsid w:val="00212C09"/>
    <w:rsid w:val="00215FBD"/>
    <w:rsid w:val="00217604"/>
    <w:rsid w:val="00217824"/>
    <w:rsid w:val="002212A6"/>
    <w:rsid w:val="002218C4"/>
    <w:rsid w:val="002250B2"/>
    <w:rsid w:val="00225410"/>
    <w:rsid w:val="00225503"/>
    <w:rsid w:val="00227ED0"/>
    <w:rsid w:val="00232272"/>
    <w:rsid w:val="0023311D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978DD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2F7FEA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43A73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B7FEB"/>
    <w:rsid w:val="003C01F1"/>
    <w:rsid w:val="003C07CC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615E"/>
    <w:rsid w:val="004609A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3D1F"/>
    <w:rsid w:val="00506FC4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32A58"/>
    <w:rsid w:val="00540FDC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3FD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545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1F97"/>
    <w:rsid w:val="00604A14"/>
    <w:rsid w:val="00606CF4"/>
    <w:rsid w:val="006076B5"/>
    <w:rsid w:val="00611576"/>
    <w:rsid w:val="00611710"/>
    <w:rsid w:val="00615BAD"/>
    <w:rsid w:val="00621F29"/>
    <w:rsid w:val="00622306"/>
    <w:rsid w:val="00622C3C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3E3"/>
    <w:rsid w:val="006C59BC"/>
    <w:rsid w:val="006C7A13"/>
    <w:rsid w:val="006C7DC7"/>
    <w:rsid w:val="006C7DE5"/>
    <w:rsid w:val="006C7EDF"/>
    <w:rsid w:val="006D265A"/>
    <w:rsid w:val="006D33B5"/>
    <w:rsid w:val="006D4286"/>
    <w:rsid w:val="006D539E"/>
    <w:rsid w:val="006D61E4"/>
    <w:rsid w:val="006E236F"/>
    <w:rsid w:val="006E2DFD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3F34"/>
    <w:rsid w:val="007E4D83"/>
    <w:rsid w:val="007E6B16"/>
    <w:rsid w:val="007F0E8B"/>
    <w:rsid w:val="007F1218"/>
    <w:rsid w:val="007F13C3"/>
    <w:rsid w:val="007F14C2"/>
    <w:rsid w:val="007F1591"/>
    <w:rsid w:val="007F1EBA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20D14"/>
    <w:rsid w:val="00823343"/>
    <w:rsid w:val="0083178A"/>
    <w:rsid w:val="00834C5D"/>
    <w:rsid w:val="0083740A"/>
    <w:rsid w:val="008376C9"/>
    <w:rsid w:val="00840779"/>
    <w:rsid w:val="00841EFF"/>
    <w:rsid w:val="008449B5"/>
    <w:rsid w:val="00851F3A"/>
    <w:rsid w:val="00852045"/>
    <w:rsid w:val="00853AB5"/>
    <w:rsid w:val="008577FA"/>
    <w:rsid w:val="00866AF0"/>
    <w:rsid w:val="00867483"/>
    <w:rsid w:val="0086753D"/>
    <w:rsid w:val="008676BE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38B"/>
    <w:rsid w:val="008B382C"/>
    <w:rsid w:val="008B41AA"/>
    <w:rsid w:val="008C1E3B"/>
    <w:rsid w:val="008C1EF4"/>
    <w:rsid w:val="008C25D0"/>
    <w:rsid w:val="008C3BB9"/>
    <w:rsid w:val="008C6FC2"/>
    <w:rsid w:val="008D09A7"/>
    <w:rsid w:val="008D24D8"/>
    <w:rsid w:val="008D3A3E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904FC4"/>
    <w:rsid w:val="009069DC"/>
    <w:rsid w:val="00907738"/>
    <w:rsid w:val="009102EB"/>
    <w:rsid w:val="0091080F"/>
    <w:rsid w:val="009148D1"/>
    <w:rsid w:val="009152A0"/>
    <w:rsid w:val="009152B1"/>
    <w:rsid w:val="009166F9"/>
    <w:rsid w:val="00916E17"/>
    <w:rsid w:val="009173F7"/>
    <w:rsid w:val="00917F5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18C8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6D94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6964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4933"/>
    <w:rsid w:val="00AA5BC6"/>
    <w:rsid w:val="00AA6DEE"/>
    <w:rsid w:val="00AA771F"/>
    <w:rsid w:val="00AA7AFE"/>
    <w:rsid w:val="00AB06A2"/>
    <w:rsid w:val="00AB7A72"/>
    <w:rsid w:val="00AC1A86"/>
    <w:rsid w:val="00AC2548"/>
    <w:rsid w:val="00AC2C28"/>
    <w:rsid w:val="00AC3758"/>
    <w:rsid w:val="00AC557F"/>
    <w:rsid w:val="00AC5B6C"/>
    <w:rsid w:val="00AD13A5"/>
    <w:rsid w:val="00AD4C34"/>
    <w:rsid w:val="00AD5672"/>
    <w:rsid w:val="00AD653E"/>
    <w:rsid w:val="00AE666F"/>
    <w:rsid w:val="00AE6E09"/>
    <w:rsid w:val="00AE7100"/>
    <w:rsid w:val="00AF06D4"/>
    <w:rsid w:val="00AF119B"/>
    <w:rsid w:val="00AF18BF"/>
    <w:rsid w:val="00AF1D71"/>
    <w:rsid w:val="00AF27DE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24CF4"/>
    <w:rsid w:val="00B30800"/>
    <w:rsid w:val="00B31AA7"/>
    <w:rsid w:val="00B410C9"/>
    <w:rsid w:val="00B4168D"/>
    <w:rsid w:val="00B42339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577B0"/>
    <w:rsid w:val="00C60CCF"/>
    <w:rsid w:val="00C62146"/>
    <w:rsid w:val="00C63E7A"/>
    <w:rsid w:val="00C662B2"/>
    <w:rsid w:val="00C673CB"/>
    <w:rsid w:val="00C716A1"/>
    <w:rsid w:val="00C7383C"/>
    <w:rsid w:val="00C80ECE"/>
    <w:rsid w:val="00C835E6"/>
    <w:rsid w:val="00C84D6F"/>
    <w:rsid w:val="00C866C4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47B4"/>
    <w:rsid w:val="00CB623F"/>
    <w:rsid w:val="00CB6507"/>
    <w:rsid w:val="00CB73B5"/>
    <w:rsid w:val="00CB7E8A"/>
    <w:rsid w:val="00CC1222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07F8B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CD6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AC9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3461"/>
    <w:rsid w:val="00DD46E5"/>
    <w:rsid w:val="00DD48B8"/>
    <w:rsid w:val="00DD55DC"/>
    <w:rsid w:val="00DD7C75"/>
    <w:rsid w:val="00DE0C47"/>
    <w:rsid w:val="00DE2AB8"/>
    <w:rsid w:val="00DE5631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0E64"/>
    <w:rsid w:val="00E11552"/>
    <w:rsid w:val="00E1211D"/>
    <w:rsid w:val="00E12299"/>
    <w:rsid w:val="00E12CF0"/>
    <w:rsid w:val="00E13FB2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3880"/>
    <w:rsid w:val="00E45369"/>
    <w:rsid w:val="00E45A69"/>
    <w:rsid w:val="00E47637"/>
    <w:rsid w:val="00E50A6E"/>
    <w:rsid w:val="00E5193D"/>
    <w:rsid w:val="00E52DB7"/>
    <w:rsid w:val="00E53178"/>
    <w:rsid w:val="00E532EB"/>
    <w:rsid w:val="00E539D6"/>
    <w:rsid w:val="00E56B11"/>
    <w:rsid w:val="00E56CAB"/>
    <w:rsid w:val="00E56E55"/>
    <w:rsid w:val="00E60B7A"/>
    <w:rsid w:val="00E630F5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5A06"/>
    <w:rsid w:val="00EB096E"/>
    <w:rsid w:val="00EB16D0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42DF"/>
    <w:rsid w:val="00F1613F"/>
    <w:rsid w:val="00F16AC3"/>
    <w:rsid w:val="00F172C5"/>
    <w:rsid w:val="00F204C8"/>
    <w:rsid w:val="00F27C33"/>
    <w:rsid w:val="00F30297"/>
    <w:rsid w:val="00F30DD7"/>
    <w:rsid w:val="00F31547"/>
    <w:rsid w:val="00F31630"/>
    <w:rsid w:val="00F35495"/>
    <w:rsid w:val="00F36DA7"/>
    <w:rsid w:val="00F37529"/>
    <w:rsid w:val="00F37A09"/>
    <w:rsid w:val="00F408E4"/>
    <w:rsid w:val="00F40AAE"/>
    <w:rsid w:val="00F439BE"/>
    <w:rsid w:val="00F4411F"/>
    <w:rsid w:val="00F443E7"/>
    <w:rsid w:val="00F52DF4"/>
    <w:rsid w:val="00F53485"/>
    <w:rsid w:val="00F5367E"/>
    <w:rsid w:val="00F5478E"/>
    <w:rsid w:val="00F56B29"/>
    <w:rsid w:val="00F57194"/>
    <w:rsid w:val="00F63D9E"/>
    <w:rsid w:val="00F66C1C"/>
    <w:rsid w:val="00F71318"/>
    <w:rsid w:val="00F7139C"/>
    <w:rsid w:val="00F72694"/>
    <w:rsid w:val="00F7624B"/>
    <w:rsid w:val="00F81732"/>
    <w:rsid w:val="00F90292"/>
    <w:rsid w:val="00F9124D"/>
    <w:rsid w:val="00F92920"/>
    <w:rsid w:val="00F93E9A"/>
    <w:rsid w:val="00F942D5"/>
    <w:rsid w:val="00F95256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0660F"/>
  <w15:chartTrackingRefBased/>
  <w15:docId w15:val="{19B5C814-F7C5-4F34-BBC9-8A64DCF2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11</cp:revision>
  <cp:lastPrinted>2025-12-04T13:31:00Z</cp:lastPrinted>
  <dcterms:created xsi:type="dcterms:W3CDTF">2025-02-07T10:26:00Z</dcterms:created>
  <dcterms:modified xsi:type="dcterms:W3CDTF">2025-12-04T13:31:00Z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